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08" w:before="0" w:after="0"/>
        <w:ind w:left="120" w:hanging="0"/>
        <w:jc w:val="center"/>
        <w:rPr>
          <w:rFonts w:ascii="Times New Roman" w:hAnsi="Times New Roman"/>
          <w:b w:val="false"/>
          <w:b w:val="false"/>
          <w:i w:val="false"/>
          <w:i w:val="false"/>
          <w:color w:val="000000"/>
          <w:sz w:val="28"/>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655310" cy="777303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655310" cy="7773035"/>
                    </a:xfrm>
                    <a:prstGeom prst="rect">
                      <a:avLst/>
                    </a:prstGeom>
                  </pic:spPr>
                </pic:pic>
              </a:graphicData>
            </a:graphic>
          </wp:anchor>
        </w:drawing>
      </w:r>
    </w:p>
    <w:p>
      <w:pPr>
        <w:pStyle w:val="Normal"/>
        <w:spacing w:lineRule="exact" w:line="264" w:before="0" w:after="0"/>
        <w:ind w:left="120" w:hanging="0"/>
        <w:jc w:val="both"/>
        <w:rPr/>
      </w:pPr>
      <w:bookmarkStart w:id="0" w:name="block-11137931"/>
      <w:bookmarkEnd w:id="0"/>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pStyle w:val="Normal"/>
        <w:spacing w:lineRule="exact" w:line="264" w:before="0" w:after="0"/>
        <w:ind w:firstLine="600"/>
        <w:jc w:val="both"/>
        <w:rPr/>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pStyle w:val="Normal"/>
        <w:spacing w:lineRule="exact" w:line="264" w:before="0" w:after="0"/>
        <w:ind w:firstLine="600"/>
        <w:jc w:val="both"/>
        <w:rPr/>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pStyle w:val="Normal"/>
        <w:spacing w:lineRule="exact" w:line="264" w:before="0" w:after="0"/>
        <w:ind w:firstLine="600"/>
        <w:jc w:val="both"/>
        <w:rPr/>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pStyle w:val="Normal"/>
        <w:spacing w:lineRule="exact" w:line="264" w:before="0" w:after="0"/>
        <w:ind w:firstLine="600"/>
        <w:jc w:val="both"/>
        <w:rPr/>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pStyle w:val="Normal"/>
        <w:spacing w:lineRule="exact" w:line="264" w:before="0" w:after="0"/>
        <w:ind w:firstLine="600"/>
        <w:jc w:val="both"/>
        <w:rPr/>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pStyle w:val="Normal"/>
        <w:spacing w:lineRule="exact" w:line="264" w:before="0" w:after="0"/>
        <w:ind w:firstLine="600"/>
        <w:jc w:val="both"/>
        <w:rPr/>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pStyle w:val="Normal"/>
        <w:spacing w:lineRule="exact" w:line="264" w:before="0" w:after="0"/>
        <w:ind w:firstLine="600"/>
        <w:jc w:val="both"/>
        <w:rPr/>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pStyle w:val="Normal"/>
        <w:spacing w:lineRule="exact" w:line="264" w:before="0" w:after="0"/>
        <w:ind w:firstLine="600"/>
        <w:jc w:val="both"/>
        <w:rPr/>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pStyle w:val="Normal"/>
        <w:spacing w:lineRule="exact" w:line="264" w:before="0" w:after="0"/>
        <w:ind w:firstLine="600"/>
        <w:jc w:val="both"/>
        <w:rPr/>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pStyle w:val="Normal"/>
        <w:spacing w:lineRule="exact" w:line="264" w:before="0" w:after="0"/>
        <w:ind w:firstLine="600"/>
        <w:jc w:val="both"/>
        <w:rPr/>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bookmarkStart w:id="1" w:name="block-111379301"/>
      <w:bookmarkStart w:id="2" w:name="block-11137930"/>
      <w:bookmarkEnd w:id="1"/>
      <w:bookmarkEnd w:id="2"/>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Тема 1. Биология как наука.</w:t>
      </w:r>
    </w:p>
    <w:p>
      <w:pPr>
        <w:pStyle w:val="Normal"/>
        <w:spacing w:lineRule="exact" w:line="264" w:before="0" w:after="0"/>
        <w:ind w:firstLine="600"/>
        <w:jc w:val="both"/>
        <w:rPr/>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pStyle w:val="Normal"/>
        <w:spacing w:lineRule="exact" w:line="264" w:before="0" w:after="0"/>
        <w:ind w:firstLine="600"/>
        <w:jc w:val="both"/>
        <w:rPr/>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Ч. Дарвин, Г. Мендель, Н. К. Кольцов, Дж. Уотсон и Ф. Крик.</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«Методы познания живой природы».</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 1. «Использование различных методов при изучении биологических объектов».</w:t>
      </w:r>
    </w:p>
    <w:p>
      <w:pPr>
        <w:pStyle w:val="Normal"/>
        <w:spacing w:lineRule="exact" w:line="264" w:before="0" w:after="0"/>
        <w:ind w:firstLine="600"/>
        <w:jc w:val="both"/>
        <w:rPr/>
      </w:pPr>
      <w:r>
        <w:rPr>
          <w:rFonts w:ascii="Times New Roman" w:hAnsi="Times New Roman"/>
          <w:b/>
          <w:i w:val="false"/>
          <w:color w:val="000000"/>
          <w:sz w:val="28"/>
        </w:rPr>
        <w:t>Тема 2. Живые системы и их организация.</w:t>
      </w:r>
    </w:p>
    <w:p>
      <w:pPr>
        <w:pStyle w:val="Normal"/>
        <w:spacing w:lineRule="exact" w:line="264" w:before="0" w:after="0"/>
        <w:ind w:firstLine="600"/>
        <w:jc w:val="both"/>
        <w:rPr/>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pStyle w:val="Normal"/>
        <w:spacing w:lineRule="exact" w:line="264" w:before="0" w:after="0"/>
        <w:ind w:firstLine="600"/>
        <w:jc w:val="both"/>
        <w:rPr/>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«Основные признаки жизни», «Уровни организации живой природы».</w:t>
      </w:r>
    </w:p>
    <w:p>
      <w:pPr>
        <w:pStyle w:val="Normal"/>
        <w:spacing w:lineRule="exact" w:line="264" w:before="0" w:after="0"/>
        <w:ind w:firstLine="600"/>
        <w:jc w:val="both"/>
        <w:rPr/>
      </w:pPr>
      <w:r>
        <w:rPr>
          <w:rFonts w:ascii="Times New Roman" w:hAnsi="Times New Roman"/>
          <w:b w:val="false"/>
          <w:i w:val="false"/>
          <w:color w:val="000000"/>
          <w:sz w:val="28"/>
        </w:rPr>
        <w:t>Оборудование: модель молекулы ДНК.</w:t>
      </w:r>
    </w:p>
    <w:p>
      <w:pPr>
        <w:pStyle w:val="Normal"/>
        <w:spacing w:lineRule="exact" w:line="264" w:before="0" w:after="0"/>
        <w:ind w:firstLine="600"/>
        <w:jc w:val="both"/>
        <w:rPr/>
      </w:pPr>
      <w:r>
        <w:rPr>
          <w:rFonts w:ascii="Times New Roman" w:hAnsi="Times New Roman"/>
          <w:b/>
          <w:i w:val="false"/>
          <w:color w:val="000000"/>
          <w:sz w:val="28"/>
        </w:rPr>
        <w:t>Тема 3. Химический состав и строение клетки.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Химический состав клетки. Химические элементы: макроэлементы, микроэлементы. Вода и минеральные вещества.</w:t>
      </w:r>
    </w:p>
    <w:p>
      <w:pPr>
        <w:pStyle w:val="Normal"/>
        <w:spacing w:lineRule="exact" w:line="264" w:before="0" w:after="0"/>
        <w:ind w:firstLine="600"/>
        <w:jc w:val="both"/>
        <w:rPr/>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pStyle w:val="Normal"/>
        <w:spacing w:lineRule="exact" w:line="264" w:before="0" w:after="0"/>
        <w:ind w:firstLine="600"/>
        <w:jc w:val="both"/>
        <w:rPr/>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pStyle w:val="Normal"/>
        <w:spacing w:lineRule="exact" w:line="264" w:before="0" w:after="0"/>
        <w:ind w:firstLine="600"/>
        <w:jc w:val="both"/>
        <w:rPr/>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pStyle w:val="Normal"/>
        <w:spacing w:lineRule="exact" w:line="264" w:before="0" w:after="0"/>
        <w:ind w:firstLine="600"/>
        <w:jc w:val="both"/>
        <w:rPr/>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pStyle w:val="Normal"/>
        <w:spacing w:lineRule="exact" w:line="264" w:before="0" w:after="0"/>
        <w:ind w:firstLine="600"/>
        <w:jc w:val="both"/>
        <w:rPr/>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pStyle w:val="Normal"/>
        <w:spacing w:lineRule="exact" w:line="264" w:before="0" w:after="0"/>
        <w:ind w:firstLine="600"/>
        <w:jc w:val="both"/>
        <w:rPr/>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pStyle w:val="Normal"/>
        <w:spacing w:lineRule="exact" w:line="264" w:before="0" w:after="0"/>
        <w:ind w:firstLine="600"/>
        <w:jc w:val="both"/>
        <w:rPr/>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pStyle w:val="Normal"/>
        <w:spacing w:lineRule="exact" w:line="264" w:before="0" w:after="0"/>
        <w:ind w:firstLine="600"/>
        <w:jc w:val="both"/>
        <w:rPr/>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pStyle w:val="Normal"/>
        <w:spacing w:lineRule="exact" w:line="264" w:before="0" w:after="0"/>
        <w:ind w:firstLine="600"/>
        <w:jc w:val="both"/>
        <w:rPr/>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pStyle w:val="Normal"/>
        <w:spacing w:lineRule="exact" w:line="264" w:before="0" w:after="0"/>
        <w:ind w:firstLine="600"/>
        <w:jc w:val="both"/>
        <w:rPr/>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pStyle w:val="Normal"/>
        <w:spacing w:lineRule="exact" w:line="264" w:before="0" w:after="0"/>
        <w:ind w:firstLine="600"/>
        <w:jc w:val="both"/>
        <w:rPr/>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pStyle w:val="Normal"/>
        <w:spacing w:lineRule="exact" w:line="264" w:before="0" w:after="0"/>
        <w:ind w:firstLine="600"/>
        <w:jc w:val="both"/>
        <w:rPr/>
      </w:pPr>
      <w:r>
        <w:rPr>
          <w:rFonts w:ascii="Times New Roman" w:hAnsi="Times New Roman"/>
          <w:b w:val="false"/>
          <w:i w:val="false"/>
          <w:color w:val="000000"/>
          <w:sz w:val="28"/>
        </w:rPr>
        <w:t>Транспорт веществ в клетке.</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А. Левенгук, Р. Гук, Т. Шванн, М. Шлейден, Р. Вирхов, Дж. Уотсон, Ф. Крик, М. Уилкинс, Р. Франклин, К. М. Бэр.</w:t>
      </w:r>
    </w:p>
    <w:p>
      <w:pPr>
        <w:pStyle w:val="Normal"/>
        <w:spacing w:lineRule="exact" w:line="264" w:before="0" w:after="0"/>
        <w:ind w:firstLine="600"/>
        <w:jc w:val="both"/>
        <w:rPr/>
      </w:pPr>
      <w:r>
        <w:rPr>
          <w:rFonts w:ascii="Times New Roman" w:hAnsi="Times New Roman"/>
          <w:b w:val="false"/>
          <w:i w:val="false"/>
          <w:color w:val="000000"/>
          <w:sz w:val="28"/>
        </w:rPr>
        <w:t>Диаграммы: «Распределение химических элементов в неживой природе», «Распределение химических элементов в живой природе».</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pStyle w:val="Normal"/>
        <w:spacing w:lineRule="exact" w:line="264" w:before="0" w:after="0"/>
        <w:ind w:firstLine="600"/>
        <w:jc w:val="both"/>
        <w:rPr/>
      </w:pPr>
      <w:r>
        <w:rPr>
          <w:rFonts w:ascii="Times New Roman" w:hAnsi="Times New Roman"/>
          <w:b w:val="false"/>
          <w:i w:val="false"/>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1. «Изучение каталитической активности ферментов (на примере амилазы или каталазы)».</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pPr>
        <w:pStyle w:val="Normal"/>
        <w:spacing w:lineRule="exact" w:line="264" w:before="0" w:after="0"/>
        <w:ind w:firstLine="600"/>
        <w:jc w:val="both"/>
        <w:rPr/>
      </w:pPr>
      <w:r>
        <w:rPr>
          <w:rFonts w:ascii="Times New Roman" w:hAnsi="Times New Roman"/>
          <w:b/>
          <w:i w:val="false"/>
          <w:color w:val="000000"/>
          <w:sz w:val="28"/>
        </w:rPr>
        <w:t>Тема 4. Жизнедеятельность клетки.</w:t>
      </w:r>
    </w:p>
    <w:p>
      <w:pPr>
        <w:pStyle w:val="Normal"/>
        <w:spacing w:lineRule="exact" w:line="264" w:before="0" w:after="0"/>
        <w:ind w:firstLine="600"/>
        <w:jc w:val="both"/>
        <w:rPr/>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pStyle w:val="Normal"/>
        <w:spacing w:lineRule="exact" w:line="264" w:before="0" w:after="0"/>
        <w:ind w:firstLine="600"/>
        <w:jc w:val="both"/>
        <w:rPr/>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pStyle w:val="Normal"/>
        <w:spacing w:lineRule="exact" w:line="264" w:before="0" w:after="0"/>
        <w:ind w:firstLine="600"/>
        <w:jc w:val="both"/>
        <w:rPr/>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pStyle w:val="Normal"/>
        <w:spacing w:lineRule="exact" w:line="264" w:before="0" w:after="0"/>
        <w:ind w:firstLine="600"/>
        <w:jc w:val="both"/>
        <w:rPr/>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pStyle w:val="Normal"/>
        <w:spacing w:lineRule="exact" w:line="264" w:before="0" w:after="0"/>
        <w:ind w:firstLine="600"/>
        <w:jc w:val="both"/>
        <w:rPr/>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pStyle w:val="Normal"/>
        <w:spacing w:lineRule="exact" w:line="264" w:before="0" w:after="0"/>
        <w:ind w:firstLine="600"/>
        <w:jc w:val="both"/>
        <w:rPr/>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pStyle w:val="Normal"/>
        <w:spacing w:lineRule="exact" w:line="264" w:before="0" w:after="0"/>
        <w:ind w:firstLine="600"/>
        <w:jc w:val="both"/>
        <w:rPr/>
      </w:pPr>
      <w:r>
        <w:rPr>
          <w:rFonts w:ascii="Times New Roman" w:hAnsi="Times New Roman"/>
          <w:b w:val="false"/>
          <w:i w:val="false"/>
          <w:color w:val="000000"/>
          <w:sz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Н. К. Кольцов, Д. И. Ивановский, К. А. Тимирязев.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pStyle w:val="Normal"/>
        <w:spacing w:lineRule="exact" w:line="264" w:before="0" w:after="0"/>
        <w:ind w:firstLine="600"/>
        <w:jc w:val="both"/>
        <w:rPr/>
      </w:pPr>
      <w:r>
        <w:rPr>
          <w:rFonts w:ascii="Times New Roman" w:hAnsi="Times New Roman"/>
          <w:b w:val="false"/>
          <w:i w:val="false"/>
          <w:color w:val="000000"/>
          <w:sz w:val="28"/>
        </w:rPr>
        <w:t>Оборудование: модели-аппликации «Удвоение ДНК и транскрипция», «Биосинтез белка», «Строение клетки», модель структуры ДНК.</w:t>
      </w:r>
    </w:p>
    <w:p>
      <w:pPr>
        <w:pStyle w:val="Normal"/>
        <w:spacing w:lineRule="exact" w:line="264" w:before="0" w:after="0"/>
        <w:ind w:firstLine="600"/>
        <w:jc w:val="both"/>
        <w:rPr/>
      </w:pPr>
      <w:r>
        <w:rPr>
          <w:rFonts w:ascii="Times New Roman" w:hAnsi="Times New Roman"/>
          <w:b/>
          <w:i w:val="false"/>
          <w:color w:val="000000"/>
          <w:sz w:val="28"/>
        </w:rPr>
        <w:t>Тема 5. Размножение и индивидуальное развитие организмов.</w:t>
      </w:r>
    </w:p>
    <w:p>
      <w:pPr>
        <w:pStyle w:val="Normal"/>
        <w:spacing w:lineRule="exact" w:line="264" w:before="0" w:after="0"/>
        <w:ind w:firstLine="600"/>
        <w:jc w:val="both"/>
        <w:rPr/>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pStyle w:val="Normal"/>
        <w:spacing w:lineRule="exact" w:line="264" w:before="0" w:after="0"/>
        <w:ind w:firstLine="600"/>
        <w:jc w:val="both"/>
        <w:rPr/>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pStyle w:val="Normal"/>
        <w:spacing w:lineRule="exact" w:line="264" w:before="0" w:after="0"/>
        <w:ind w:firstLine="600"/>
        <w:jc w:val="both"/>
        <w:rPr/>
      </w:pPr>
      <w:r>
        <w:rPr>
          <w:rFonts w:ascii="Times New Roman" w:hAnsi="Times New Roman"/>
          <w:b w:val="false"/>
          <w:i w:val="false"/>
          <w:color w:val="000000"/>
          <w:sz w:val="28"/>
        </w:rPr>
        <w:t>Программируемая гибель клетки – апоптоз.</w:t>
      </w:r>
    </w:p>
    <w:p>
      <w:pPr>
        <w:pStyle w:val="Normal"/>
        <w:spacing w:lineRule="exact" w:line="264" w:before="0" w:after="0"/>
        <w:ind w:firstLine="600"/>
        <w:jc w:val="both"/>
        <w:rPr/>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pStyle w:val="Normal"/>
        <w:spacing w:lineRule="exact" w:line="264" w:before="0" w:after="0"/>
        <w:ind w:firstLine="600"/>
        <w:jc w:val="both"/>
        <w:rPr/>
      </w:pPr>
      <w:r>
        <w:rPr>
          <w:rFonts w:ascii="Times New Roman" w:hAnsi="Times New Roman"/>
          <w:b w:val="false"/>
          <w:i w:val="false"/>
          <w:color w:val="000000"/>
          <w:sz w:val="28"/>
        </w:rPr>
        <w:t>Половое размножение, его отличия от бесполого.</w:t>
      </w:r>
    </w:p>
    <w:p>
      <w:pPr>
        <w:pStyle w:val="Normal"/>
        <w:spacing w:lineRule="exact" w:line="264" w:before="0" w:after="0"/>
        <w:ind w:firstLine="600"/>
        <w:jc w:val="both"/>
        <w:rPr/>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pStyle w:val="Normal"/>
        <w:spacing w:lineRule="exact" w:line="264" w:before="0" w:after="0"/>
        <w:ind w:firstLine="600"/>
        <w:jc w:val="both"/>
        <w:rPr/>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pStyle w:val="Normal"/>
        <w:spacing w:lineRule="exact" w:line="264" w:before="0" w:after="0"/>
        <w:ind w:firstLine="600"/>
        <w:jc w:val="both"/>
        <w:rPr/>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pStyle w:val="Normal"/>
        <w:spacing w:lineRule="exact" w:line="264" w:before="0" w:after="0"/>
        <w:ind w:firstLine="600"/>
        <w:jc w:val="both"/>
        <w:rPr/>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pStyle w:val="Normal"/>
        <w:spacing w:lineRule="exact" w:line="264" w:before="0" w:after="0"/>
        <w:ind w:firstLine="600"/>
        <w:jc w:val="both"/>
        <w:rPr/>
      </w:pPr>
      <w:r>
        <w:rPr>
          <w:rFonts w:ascii="Times New Roman" w:hAnsi="Times New Roman"/>
          <w:b w:val="false"/>
          <w:i w:val="false"/>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3. «Наблюдение митоза в клетках кончика корешка лука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4. «Изучение строения половых клеток на готовых микропрепаратах».</w:t>
      </w:r>
    </w:p>
    <w:p>
      <w:pPr>
        <w:pStyle w:val="Normal"/>
        <w:spacing w:lineRule="exact" w:line="264" w:before="0" w:after="0"/>
        <w:ind w:firstLine="600"/>
        <w:jc w:val="both"/>
        <w:rPr/>
      </w:pPr>
      <w:r>
        <w:rPr>
          <w:rFonts w:ascii="Times New Roman" w:hAnsi="Times New Roman"/>
          <w:b/>
          <w:i w:val="false"/>
          <w:color w:val="000000"/>
          <w:sz w:val="28"/>
        </w:rPr>
        <w:t>Тема 6. Наследственность и изменчивость организмов.</w:t>
      </w:r>
    </w:p>
    <w:p>
      <w:pPr>
        <w:pStyle w:val="Normal"/>
        <w:spacing w:lineRule="exact" w:line="264" w:before="0" w:after="0"/>
        <w:ind w:firstLine="600"/>
        <w:jc w:val="both"/>
        <w:rPr/>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pStyle w:val="Normal"/>
        <w:spacing w:lineRule="exact" w:line="264" w:before="0" w:after="0"/>
        <w:ind w:firstLine="600"/>
        <w:jc w:val="both"/>
        <w:rPr/>
      </w:pPr>
      <w:r>
        <w:rPr>
          <w:rFonts w:ascii="Times New Roman" w:hAnsi="Times New Roman"/>
          <w:b w:val="false"/>
          <w:i w:val="false"/>
          <w:color w:val="000000"/>
          <w:sz w:val="28"/>
        </w:rPr>
        <w:t>Закономерности наследования признаков, установленные Г. Менделем. Моногибридное скрещивание. Закон едино</w:t>
        <w:softHyphen/>
        <w:t>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pStyle w:val="Normal"/>
        <w:spacing w:lineRule="exact" w:line="264" w:before="0" w:after="0"/>
        <w:ind w:firstLine="600"/>
        <w:jc w:val="both"/>
        <w:rPr/>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pStyle w:val="Normal"/>
        <w:spacing w:lineRule="exact" w:line="264" w:before="0" w:after="0"/>
        <w:ind w:firstLine="600"/>
        <w:jc w:val="both"/>
        <w:rPr/>
      </w:pPr>
      <w:r>
        <w:rPr>
          <w:rFonts w:ascii="Times New Roman" w:hAnsi="Times New Roman"/>
          <w:b w:val="false"/>
          <w:i w:val="false"/>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pStyle w:val="Normal"/>
        <w:spacing w:lineRule="exact" w:line="264" w:before="0" w:after="0"/>
        <w:ind w:firstLine="600"/>
        <w:jc w:val="both"/>
        <w:rPr/>
      </w:pPr>
      <w:r>
        <w:rPr>
          <w:rFonts w:ascii="Times New Roman" w:hAnsi="Times New Roman"/>
          <w:b w:val="false"/>
          <w:i w:val="false"/>
          <w:color w:val="000000"/>
          <w:sz w:val="28"/>
        </w:rPr>
        <w:t>Хромосомная теория наследственности. Генетические карты.</w:t>
      </w:r>
    </w:p>
    <w:p>
      <w:pPr>
        <w:pStyle w:val="Normal"/>
        <w:spacing w:lineRule="exact" w:line="264" w:before="0" w:after="0"/>
        <w:ind w:firstLine="600"/>
        <w:jc w:val="both"/>
        <w:rPr/>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pStyle w:val="Normal"/>
        <w:spacing w:lineRule="exact" w:line="264" w:before="0" w:after="0"/>
        <w:ind w:firstLine="600"/>
        <w:jc w:val="both"/>
        <w:rPr/>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pStyle w:val="Normal"/>
        <w:spacing w:lineRule="exact" w:line="264" w:before="0" w:after="0"/>
        <w:ind w:firstLine="600"/>
        <w:jc w:val="both"/>
        <w:rPr/>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pStyle w:val="Normal"/>
        <w:spacing w:lineRule="exact" w:line="264" w:before="0" w:after="0"/>
        <w:ind w:firstLine="600"/>
        <w:jc w:val="both"/>
        <w:rPr/>
      </w:pPr>
      <w:r>
        <w:rPr>
          <w:rFonts w:ascii="Times New Roman" w:hAnsi="Times New Roman"/>
          <w:b w:val="false"/>
          <w:i w:val="false"/>
          <w:color w:val="000000"/>
          <w:sz w:val="28"/>
        </w:rPr>
        <w:t>Внеядерная наследственность и изменчивость.</w:t>
      </w:r>
    </w:p>
    <w:p>
      <w:pPr>
        <w:pStyle w:val="Normal"/>
        <w:spacing w:lineRule="exact" w:line="264" w:before="0" w:after="0"/>
        <w:ind w:firstLine="600"/>
        <w:jc w:val="both"/>
        <w:rPr/>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Г. Мендель, Т. Морган, Г. де Фриз, С. С. Четвериков, Н. В. Тимофеев-Ресовский, Н. И. Вавилов.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pStyle w:val="Normal"/>
        <w:spacing w:lineRule="exact" w:line="264" w:before="0" w:after="0"/>
        <w:ind w:firstLine="600"/>
        <w:jc w:val="both"/>
        <w:rPr/>
      </w:pPr>
      <w:r>
        <w:rPr>
          <w:rFonts w:ascii="Times New Roman" w:hAnsi="Times New Roman"/>
          <w:b w:val="false"/>
          <w:i w:val="false"/>
          <w:color w:val="000000"/>
          <w:sz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6. «Изучение модификационной изменчивости, построение вариационного ряда и вариационной кривой».</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7. «Анализ мутаций у дрозофилы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Практическая работа № 2. «Составление и анализ родословных человека».</w:t>
      </w:r>
    </w:p>
    <w:p>
      <w:pPr>
        <w:pStyle w:val="Normal"/>
        <w:spacing w:lineRule="exact" w:line="264" w:before="0" w:after="0"/>
        <w:ind w:firstLine="600"/>
        <w:jc w:val="both"/>
        <w:rPr/>
      </w:pPr>
      <w:r>
        <w:rPr>
          <w:rFonts w:ascii="Times New Roman" w:hAnsi="Times New Roman"/>
          <w:b/>
          <w:i w:val="false"/>
          <w:color w:val="000000"/>
          <w:sz w:val="28"/>
        </w:rPr>
        <w:t>Тема 7. Селекция организмов. Основы биотехнологии.</w:t>
      </w:r>
    </w:p>
    <w:p>
      <w:pPr>
        <w:pStyle w:val="Normal"/>
        <w:spacing w:lineRule="exact" w:line="264" w:before="0" w:after="0"/>
        <w:ind w:firstLine="600"/>
        <w:jc w:val="both"/>
        <w:rPr/>
      </w:pPr>
      <w:r>
        <w:rPr>
          <w:rFonts w:ascii="Times New Roman" w:hAnsi="Times New Roman"/>
          <w:b w:val="false"/>
          <w:i w:val="false"/>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pStyle w:val="Normal"/>
        <w:spacing w:lineRule="exact" w:line="264" w:before="0" w:after="0"/>
        <w:ind w:firstLine="600"/>
        <w:jc w:val="both"/>
        <w:rPr/>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pStyle w:val="Normal"/>
        <w:spacing w:lineRule="exact" w:line="264" w:before="0" w:after="0"/>
        <w:ind w:firstLine="600"/>
        <w:jc w:val="both"/>
        <w:rPr/>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pStyle w:val="Normal"/>
        <w:spacing w:lineRule="exact" w:line="264" w:before="0" w:after="0"/>
        <w:ind w:firstLine="600"/>
        <w:jc w:val="both"/>
        <w:rPr/>
      </w:pPr>
      <w:r>
        <w:rPr>
          <w:rFonts w:ascii="Times New Roman" w:hAnsi="Times New Roman"/>
          <w:b w:val="false"/>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Н. И. Вавилов, И. В. Мичурин, Г. Д. Карпеченко, М. Ф. Иванов.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pStyle w:val="Normal"/>
        <w:spacing w:lineRule="exact" w:line="264" w:before="0" w:after="0"/>
        <w:ind w:firstLine="600"/>
        <w:jc w:val="both"/>
        <w:rPr/>
      </w:pPr>
      <w:r>
        <w:rPr>
          <w:rFonts w:ascii="Times New Roman" w:hAnsi="Times New Roman"/>
          <w:b w:val="false"/>
          <w:i w:val="false"/>
          <w:color w:val="000000"/>
          <w:sz w:val="28"/>
        </w:rPr>
        <w:t>Оборудование: муляжи плодов и корнеплодов диких форм и культурных сортов растений, гербарий «Сельскохозяйственные растения».</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Тема 1. Эволюционная биология.</w:t>
      </w:r>
    </w:p>
    <w:p>
      <w:pPr>
        <w:pStyle w:val="Normal"/>
        <w:spacing w:lineRule="exact" w:line="264" w:before="0" w:after="0"/>
        <w:ind w:firstLine="600"/>
        <w:jc w:val="both"/>
        <w:rPr/>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pStyle w:val="Normal"/>
        <w:spacing w:lineRule="exact" w:line="264" w:before="0" w:after="0"/>
        <w:ind w:firstLine="600"/>
        <w:jc w:val="both"/>
        <w:rPr/>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pStyle w:val="Normal"/>
        <w:spacing w:lineRule="exact" w:line="264" w:before="0" w:after="0"/>
        <w:ind w:firstLine="600"/>
        <w:jc w:val="both"/>
        <w:rPr/>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pStyle w:val="Normal"/>
        <w:spacing w:lineRule="exact" w:line="264" w:before="0" w:after="0"/>
        <w:ind w:firstLine="600"/>
        <w:jc w:val="both"/>
        <w:rPr/>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pStyle w:val="Normal"/>
        <w:spacing w:lineRule="exact" w:line="264" w:before="0" w:after="0"/>
        <w:ind w:firstLine="600"/>
        <w:jc w:val="both"/>
        <w:rPr/>
      </w:pPr>
      <w:r>
        <w:rPr>
          <w:rFonts w:ascii="Times New Roman" w:hAnsi="Times New Roman"/>
          <w:b w:val="false"/>
          <w:i w:val="false"/>
          <w:color w:val="000000"/>
          <w:sz w:val="28"/>
        </w:rPr>
        <w:t>Синтетическая теория эволюции (СТЭ) и её основные положения.</w:t>
      </w:r>
    </w:p>
    <w:p>
      <w:pPr>
        <w:pStyle w:val="Normal"/>
        <w:spacing w:lineRule="exact" w:line="264" w:before="0" w:after="0"/>
        <w:ind w:firstLine="600"/>
        <w:jc w:val="both"/>
        <w:rPr/>
      </w:pPr>
      <w:r>
        <w:rPr>
          <w:rFonts w:ascii="Times New Roman" w:hAnsi="Times New Roman"/>
          <w:b w:val="false"/>
          <w:i w:val="false"/>
          <w:color w:val="000000"/>
          <w:sz w:val="28"/>
        </w:rPr>
        <w:t>Микроэволюция. Популяция как единица вида и эволюции.</w:t>
      </w:r>
    </w:p>
    <w:p>
      <w:pPr>
        <w:pStyle w:val="Normal"/>
        <w:spacing w:lineRule="exact" w:line="264" w:before="0" w:after="0"/>
        <w:ind w:firstLine="600"/>
        <w:jc w:val="both"/>
        <w:rPr/>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pStyle w:val="Normal"/>
        <w:spacing w:lineRule="exact" w:line="264" w:before="0" w:after="0"/>
        <w:ind w:firstLine="600"/>
        <w:jc w:val="both"/>
        <w:rPr/>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pStyle w:val="Normal"/>
        <w:spacing w:lineRule="exact" w:line="264" w:before="0" w:after="0"/>
        <w:ind w:firstLine="600"/>
        <w:jc w:val="both"/>
        <w:rPr/>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w:t>
        <w:softHyphen/>
        <w:t>адаптации.</w:t>
      </w:r>
    </w:p>
    <w:p>
      <w:pPr>
        <w:pStyle w:val="Normal"/>
        <w:spacing w:lineRule="exact" w:line="264" w:before="0" w:after="0"/>
        <w:ind w:firstLine="600"/>
        <w:jc w:val="both"/>
        <w:rPr/>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pStyle w:val="Normal"/>
        <w:spacing w:lineRule="exact" w:line="264" w:before="0" w:after="0"/>
        <w:ind w:firstLine="600"/>
        <w:jc w:val="both"/>
        <w:rPr/>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pStyle w:val="Normal"/>
        <w:spacing w:lineRule="exact" w:line="264" w:before="0" w:after="0"/>
        <w:ind w:firstLine="600"/>
        <w:jc w:val="both"/>
        <w:rPr/>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К. Линней, Ж. Б. Ламарк, Ч. Дарвин, В. О. Ковалевский, К. М. Бэр, Э. Геккель, Ф. Мюллер, А. Н. Северцов.</w:t>
      </w:r>
    </w:p>
    <w:p>
      <w:pPr>
        <w:pStyle w:val="Normal"/>
        <w:spacing w:lineRule="exact" w:line="264" w:before="0" w:after="0"/>
        <w:ind w:firstLine="600"/>
        <w:jc w:val="both"/>
        <w:rPr/>
      </w:pPr>
      <w:r>
        <w:rPr>
          <w:rFonts w:ascii="Times New Roman" w:hAnsi="Times New Roman"/>
          <w:b w:val="false"/>
          <w:i w:val="false"/>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pStyle w:val="Normal"/>
        <w:spacing w:lineRule="exact" w:line="264" w:before="0" w:after="0"/>
        <w:ind w:firstLine="600"/>
        <w:jc w:val="both"/>
        <w:rPr/>
      </w:pPr>
      <w:r>
        <w:rPr>
          <w:rFonts w:ascii="Times New Roman" w:hAnsi="Times New Roman"/>
          <w:b w:val="false"/>
          <w:i w:val="false"/>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pStyle w:val="Normal"/>
        <w:spacing w:lineRule="exact" w:line="264" w:before="0" w:after="0"/>
        <w:ind w:firstLine="600"/>
        <w:jc w:val="both"/>
        <w:rPr/>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1. «Сравнение видов по морфологическому критерию».</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2. «Описание приспособленности организма и её относительного характера».</w:t>
      </w:r>
    </w:p>
    <w:p>
      <w:pPr>
        <w:pStyle w:val="Normal"/>
        <w:spacing w:lineRule="exact" w:line="264" w:before="0" w:after="0"/>
        <w:ind w:firstLine="600"/>
        <w:jc w:val="both"/>
        <w:rPr/>
      </w:pPr>
      <w:r>
        <w:rPr>
          <w:rFonts w:ascii="Times New Roman" w:hAnsi="Times New Roman"/>
          <w:b/>
          <w:i w:val="false"/>
          <w:color w:val="000000"/>
          <w:sz w:val="28"/>
        </w:rPr>
        <w:t>Тема 2. Возникновение и развитие жизни на Земле.</w:t>
      </w:r>
    </w:p>
    <w:p>
      <w:pPr>
        <w:pStyle w:val="Normal"/>
        <w:spacing w:lineRule="exact" w:line="264" w:before="0" w:after="0"/>
        <w:ind w:firstLine="600"/>
        <w:jc w:val="both"/>
        <w:rPr/>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pStyle w:val="Normal"/>
        <w:spacing w:lineRule="exact" w:line="264" w:before="0" w:after="0"/>
        <w:ind w:firstLine="600"/>
        <w:jc w:val="both"/>
        <w:rPr/>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pStyle w:val="Normal"/>
        <w:spacing w:lineRule="exact" w:line="264" w:before="0" w:after="0"/>
        <w:ind w:firstLine="600"/>
        <w:jc w:val="both"/>
        <w:rPr/>
      </w:pPr>
      <w:r>
        <w:rPr>
          <w:rFonts w:ascii="Times New Roman" w:hAnsi="Times New Roman"/>
          <w:b w:val="false"/>
          <w:i w:val="false"/>
          <w:color w:val="000000"/>
          <w:sz w:val="28"/>
        </w:rPr>
        <w:t>Мезозойская эра и её периоды: триасовый, юрский, меловой.</w:t>
      </w:r>
    </w:p>
    <w:p>
      <w:pPr>
        <w:pStyle w:val="Normal"/>
        <w:spacing w:lineRule="exact" w:line="264" w:before="0" w:after="0"/>
        <w:ind w:firstLine="600"/>
        <w:jc w:val="both"/>
        <w:rPr/>
      </w:pPr>
      <w:r>
        <w:rPr>
          <w:rFonts w:ascii="Times New Roman" w:hAnsi="Times New Roman"/>
          <w:b w:val="false"/>
          <w:i w:val="false"/>
          <w:color w:val="000000"/>
          <w:sz w:val="28"/>
        </w:rPr>
        <w:t>Кайнозойская эра и её периоды: палеогеновый, неогеновый, антропогеновый.</w:t>
      </w:r>
    </w:p>
    <w:p>
      <w:pPr>
        <w:pStyle w:val="Normal"/>
        <w:spacing w:lineRule="exact" w:line="264" w:before="0" w:after="0"/>
        <w:ind w:firstLine="600"/>
        <w:jc w:val="both"/>
        <w:rPr/>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pStyle w:val="Normal"/>
        <w:spacing w:lineRule="exact" w:line="264" w:before="0" w:after="0"/>
        <w:ind w:firstLine="600"/>
        <w:jc w:val="both"/>
        <w:rPr/>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pStyle w:val="Normal"/>
        <w:spacing w:lineRule="exact" w:line="264" w:before="0" w:after="0"/>
        <w:ind w:firstLine="600"/>
        <w:jc w:val="both"/>
        <w:rPr/>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pStyle w:val="Normal"/>
        <w:spacing w:lineRule="exact" w:line="264" w:before="0" w:after="0"/>
        <w:ind w:firstLine="600"/>
        <w:jc w:val="both"/>
        <w:rPr/>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pStyle w:val="Normal"/>
        <w:spacing w:lineRule="exact" w:line="264" w:before="0" w:after="0"/>
        <w:ind w:firstLine="600"/>
        <w:jc w:val="both"/>
        <w:rPr/>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pStyle w:val="Normal"/>
        <w:spacing w:lineRule="exact" w:line="264" w:before="0" w:after="0"/>
        <w:ind w:firstLine="600"/>
        <w:jc w:val="both"/>
        <w:rPr/>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Ф. Реди, Л. Пастер, А. И. Опарин, С. Миллер, Г. Юри, Ч. Дарвин.</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pStyle w:val="Normal"/>
        <w:spacing w:lineRule="exact" w:line="264" w:before="0" w:after="0"/>
        <w:ind w:firstLine="600"/>
        <w:jc w:val="both"/>
        <w:rPr/>
      </w:pPr>
      <w:r>
        <w:rPr>
          <w:rFonts w:ascii="Times New Roman" w:hAnsi="Times New Roman"/>
          <w:b w:val="false"/>
          <w:i w:val="false"/>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Практическая работа № 1. «Изучение ископаемых остатков растений и животных в коллекциях».</w:t>
      </w:r>
    </w:p>
    <w:p>
      <w:pPr>
        <w:pStyle w:val="Normal"/>
        <w:spacing w:lineRule="exact" w:line="264" w:before="0" w:after="0"/>
        <w:ind w:firstLine="600"/>
        <w:jc w:val="both"/>
        <w:rPr/>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pStyle w:val="Normal"/>
        <w:spacing w:lineRule="exact" w:line="264" w:before="0" w:after="0"/>
        <w:ind w:firstLine="600"/>
        <w:jc w:val="both"/>
        <w:rPr/>
      </w:pPr>
      <w:r>
        <w:rPr>
          <w:rFonts w:ascii="Times New Roman" w:hAnsi="Times New Roman"/>
          <w:b/>
          <w:i w:val="false"/>
          <w:color w:val="000000"/>
          <w:sz w:val="28"/>
        </w:rPr>
        <w:t>Тема 3. Организмы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pStyle w:val="Normal"/>
        <w:spacing w:lineRule="exact" w:line="264" w:before="0" w:after="0"/>
        <w:ind w:firstLine="600"/>
        <w:jc w:val="both"/>
        <w:rPr/>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pStyle w:val="Normal"/>
        <w:spacing w:lineRule="exact" w:line="264" w:before="0" w:after="0"/>
        <w:ind w:firstLine="600"/>
        <w:jc w:val="both"/>
        <w:rPr/>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pStyle w:val="Normal"/>
        <w:spacing w:lineRule="exact" w:line="264" w:before="0" w:after="0"/>
        <w:ind w:firstLine="600"/>
        <w:jc w:val="both"/>
        <w:rPr/>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pStyle w:val="Normal"/>
        <w:spacing w:lineRule="exact" w:line="264" w:before="0" w:after="0"/>
        <w:ind w:firstLine="600"/>
        <w:jc w:val="both"/>
        <w:rPr/>
      </w:pPr>
      <w:r>
        <w:rPr>
          <w:rFonts w:ascii="Times New Roman" w:hAnsi="Times New Roman"/>
          <w:b/>
          <w:i w:val="false"/>
          <w:color w:val="000000"/>
          <w:sz w:val="28"/>
        </w:rPr>
        <w:t xml:space="preserve">Демонстрации: </w:t>
      </w:r>
    </w:p>
    <w:p>
      <w:pPr>
        <w:pStyle w:val="Normal"/>
        <w:spacing w:lineRule="exact" w:line="264" w:before="0" w:after="0"/>
        <w:ind w:firstLine="600"/>
        <w:jc w:val="both"/>
        <w:rPr/>
      </w:pPr>
      <w:r>
        <w:rPr>
          <w:rFonts w:ascii="Times New Roman" w:hAnsi="Times New Roman"/>
          <w:b w:val="false"/>
          <w:i w:val="false"/>
          <w:color w:val="000000"/>
          <w:sz w:val="28"/>
        </w:rPr>
        <w:t>Портреты: А. Гумбольдт, К. Ф. Рулье, Э. Геккель.</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pStyle w:val="Normal"/>
        <w:spacing w:lineRule="exact" w:line="264" w:before="0" w:after="0"/>
        <w:ind w:firstLine="600"/>
        <w:jc w:val="both"/>
        <w:rPr/>
      </w:pPr>
      <w:r>
        <w:rPr>
          <w:rFonts w:ascii="Times New Roman" w:hAnsi="Times New Roman"/>
          <w:b/>
          <w:i w:val="false"/>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3. «Морфологические особенности растений из разных мест обитания».</w:t>
      </w:r>
    </w:p>
    <w:p>
      <w:pPr>
        <w:pStyle w:val="Normal"/>
        <w:spacing w:lineRule="exact" w:line="264" w:before="0" w:after="0"/>
        <w:ind w:firstLine="600"/>
        <w:jc w:val="both"/>
        <w:rPr/>
      </w:pPr>
      <w:r>
        <w:rPr>
          <w:rFonts w:ascii="Times New Roman" w:hAnsi="Times New Roman"/>
          <w:b w:val="false"/>
          <w:i w:val="false"/>
          <w:color w:val="000000"/>
          <w:sz w:val="28"/>
        </w:rPr>
        <w:t>Лабораторная работа № 4. «Влияние света на рост и развитие черенков колеуса».</w:t>
      </w:r>
    </w:p>
    <w:p>
      <w:pPr>
        <w:pStyle w:val="Normal"/>
        <w:spacing w:lineRule="exact" w:line="264" w:before="0" w:after="0"/>
        <w:ind w:firstLine="600"/>
        <w:jc w:val="both"/>
        <w:rPr/>
      </w:pPr>
      <w:r>
        <w:rPr>
          <w:rFonts w:ascii="Times New Roman" w:hAnsi="Times New Roman"/>
          <w:b w:val="false"/>
          <w:i w:val="false"/>
          <w:color w:val="000000"/>
          <w:sz w:val="28"/>
        </w:rPr>
        <w:t>Практическая работа № 2. «Подсчёт плотности популяций разных видов растений».</w:t>
      </w:r>
    </w:p>
    <w:p>
      <w:pPr>
        <w:pStyle w:val="Normal"/>
        <w:spacing w:lineRule="exact" w:line="264" w:before="0" w:after="0"/>
        <w:ind w:firstLine="600"/>
        <w:jc w:val="both"/>
        <w:rPr/>
      </w:pPr>
      <w:r>
        <w:rPr>
          <w:rFonts w:ascii="Times New Roman" w:hAnsi="Times New Roman"/>
          <w:b/>
          <w:i w:val="false"/>
          <w:color w:val="000000"/>
          <w:sz w:val="28"/>
        </w:rPr>
        <w:t>Тема 4. Сообщества и экологические системы.</w:t>
      </w:r>
    </w:p>
    <w:p>
      <w:pPr>
        <w:pStyle w:val="Normal"/>
        <w:spacing w:lineRule="exact" w:line="264" w:before="0" w:after="0"/>
        <w:ind w:firstLine="600"/>
        <w:jc w:val="both"/>
        <w:rPr/>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pStyle w:val="Normal"/>
        <w:spacing w:lineRule="exact" w:line="264" w:before="0" w:after="0"/>
        <w:ind w:firstLine="600"/>
        <w:jc w:val="both"/>
        <w:rPr/>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pStyle w:val="Normal"/>
        <w:spacing w:lineRule="exact" w:line="264" w:before="0" w:after="0"/>
        <w:ind w:firstLine="600"/>
        <w:jc w:val="both"/>
        <w:rPr/>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pStyle w:val="Normal"/>
        <w:spacing w:lineRule="exact" w:line="264" w:before="0" w:after="0"/>
        <w:ind w:firstLine="600"/>
        <w:jc w:val="both"/>
        <w:rPr/>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pStyle w:val="Normal"/>
        <w:spacing w:lineRule="exact" w:line="264" w:before="0" w:after="0"/>
        <w:ind w:firstLine="600"/>
        <w:jc w:val="both"/>
        <w:rPr/>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pStyle w:val="Normal"/>
        <w:spacing w:lineRule="exact" w:line="264" w:before="0" w:after="0"/>
        <w:ind w:firstLine="600"/>
        <w:jc w:val="both"/>
        <w:rPr/>
      </w:pPr>
      <w:r>
        <w:rPr>
          <w:rFonts w:ascii="Times New Roman" w:hAnsi="Times New Roman"/>
          <w:b w:val="false"/>
          <w:i w:val="false"/>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pStyle w:val="Normal"/>
        <w:spacing w:lineRule="exact" w:line="264" w:before="0" w:after="0"/>
        <w:ind w:firstLine="600"/>
        <w:jc w:val="both"/>
        <w:rPr/>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pStyle w:val="Normal"/>
        <w:spacing w:lineRule="exact" w:line="264" w:before="0" w:after="0"/>
        <w:ind w:firstLine="600"/>
        <w:jc w:val="both"/>
        <w:rPr/>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pStyle w:val="Normal"/>
        <w:spacing w:lineRule="exact" w:line="264" w:before="0" w:after="0"/>
        <w:ind w:firstLine="600"/>
        <w:jc w:val="both"/>
        <w:rPr/>
      </w:pPr>
      <w:r>
        <w:rPr>
          <w:rFonts w:ascii="Times New Roman" w:hAnsi="Times New Roman"/>
          <w:b/>
          <w:i w:val="false"/>
          <w:color w:val="000000"/>
          <w:sz w:val="28"/>
        </w:rPr>
        <w:t>Демонстрации:</w:t>
      </w:r>
    </w:p>
    <w:p>
      <w:pPr>
        <w:pStyle w:val="Normal"/>
        <w:spacing w:lineRule="exact" w:line="264" w:before="0" w:after="0"/>
        <w:ind w:firstLine="600"/>
        <w:jc w:val="both"/>
        <w:rPr/>
      </w:pPr>
      <w:r>
        <w:rPr>
          <w:rFonts w:ascii="Times New Roman" w:hAnsi="Times New Roman"/>
          <w:b w:val="false"/>
          <w:i w:val="false"/>
          <w:color w:val="000000"/>
          <w:sz w:val="28"/>
        </w:rPr>
        <w:t>Портреты: А. Дж. Тенсли, В. Н. Сукачёв, В. И. Вернадский.</w:t>
      </w:r>
    </w:p>
    <w:p>
      <w:pPr>
        <w:pStyle w:val="Normal"/>
        <w:spacing w:lineRule="exact" w:line="264" w:before="0" w:after="0"/>
        <w:ind w:firstLine="600"/>
        <w:jc w:val="both"/>
        <w:rPr/>
      </w:pPr>
      <w:r>
        <w:rPr>
          <w:rFonts w:ascii="Times New Roman" w:hAnsi="Times New Roman"/>
          <w:b w:val="false"/>
          <w:i w:val="false"/>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bookmarkStart w:id="3" w:name="block-111379341"/>
      <w:bookmarkStart w:id="4" w:name="block-11137934"/>
      <w:bookmarkEnd w:id="3"/>
      <w:bookmarkEnd w:id="4"/>
    </w:p>
    <w:p>
      <w:pPr>
        <w:pStyle w:val="Normal"/>
        <w:spacing w:lineRule="exact" w:line="264" w:before="0" w:after="0"/>
        <w:ind w:left="120" w:hanging="0"/>
        <w:jc w:val="both"/>
        <w:rPr/>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Fonts w:ascii="Times New Roman" w:hAnsi="Times New Roman"/>
          <w:b/>
          <w:i w:val="false"/>
          <w:color w:val="000000"/>
          <w:sz w:val="28"/>
        </w:rPr>
        <w:t xml:space="preserve"> </w:t>
      </w: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pStyle w:val="Normal"/>
        <w:spacing w:lineRule="exact" w:line="264" w:before="0" w:after="0"/>
        <w:ind w:firstLine="600"/>
        <w:jc w:val="both"/>
        <w:rPr/>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pStyle w:val="Normal"/>
        <w:spacing w:lineRule="exact" w:line="264" w:before="0" w:after="0"/>
        <w:ind w:firstLine="600"/>
        <w:jc w:val="both"/>
        <w:rPr/>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pStyle w:val="Normal"/>
        <w:spacing w:lineRule="exact" w:line="264" w:before="0" w:after="0"/>
        <w:ind w:firstLine="600"/>
        <w:jc w:val="both"/>
        <w:rPr/>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spacing w:lineRule="exact" w:line="264" w:before="0" w:after="0"/>
        <w:ind w:firstLine="600"/>
        <w:jc w:val="both"/>
        <w:rPr/>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pStyle w:val="Normal"/>
        <w:spacing w:lineRule="exact" w:line="264" w:before="0" w:after="0"/>
        <w:ind w:firstLine="60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духовных ценностей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осознание личного вклада в построение устойчивого будущего;</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exact" w:line="264" w:before="0" w:after="0"/>
        <w:ind w:firstLine="600"/>
        <w:jc w:val="both"/>
        <w:rPr/>
      </w:pPr>
      <w:r>
        <w:rPr>
          <w:rFonts w:ascii="Times New Roman" w:hAnsi="Times New Roman"/>
          <w:b w:val="false"/>
          <w:i w:val="false"/>
          <w:color w:val="000000"/>
          <w:sz w:val="28"/>
        </w:rPr>
        <w:t>понимание эмоционального воздействия живой природы и её ценности;</w:t>
      </w:r>
    </w:p>
    <w:p>
      <w:pPr>
        <w:pStyle w:val="Normal"/>
        <w:spacing w:lineRule="exact" w:line="264" w:before="0" w:after="0"/>
        <w:ind w:firstLine="60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pStyle w:val="Normal"/>
        <w:spacing w:lineRule="exact" w:line="264" w:before="0" w:after="0"/>
        <w:ind w:firstLine="600"/>
        <w:jc w:val="both"/>
        <w:rPr/>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spacing w:lineRule="exact" w:line="264" w:before="0" w:after="0"/>
        <w:ind w:firstLine="60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spacing w:lineRule="exact" w:line="264" w:before="0" w:after="0"/>
        <w:ind w:firstLine="600"/>
        <w:jc w:val="both"/>
        <w:rPr/>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pStyle w:val="Normal"/>
        <w:spacing w:lineRule="exact" w:line="264" w:before="0" w:after="0"/>
        <w:ind w:firstLine="600"/>
        <w:jc w:val="both"/>
        <w:rPr/>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pStyle w:val="Normal"/>
        <w:spacing w:lineRule="exact" w:line="264" w:before="0" w:after="0"/>
        <w:ind w:firstLine="600"/>
        <w:jc w:val="both"/>
        <w:rPr/>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pStyle w:val="Normal"/>
        <w:spacing w:lineRule="exact" w:line="264" w:before="0" w:after="0"/>
        <w:ind w:firstLine="600"/>
        <w:jc w:val="both"/>
        <w:rPr/>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pStyle w:val="Normal"/>
        <w:spacing w:lineRule="exact" w:line="264" w:before="0" w:after="0"/>
        <w:ind w:firstLine="600"/>
        <w:jc w:val="both"/>
        <w:rPr/>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pStyle w:val="Normal"/>
        <w:spacing w:lineRule="exact" w:line="264" w:before="0" w:after="0"/>
        <w:ind w:firstLine="600"/>
        <w:jc w:val="both"/>
        <w:rPr/>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МЕТАПРЕДМЕТНЫЕ РЕЗУЛЬТАТЫ</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pStyle w:val="Normal"/>
        <w:spacing w:lineRule="exact" w:line="264" w:before="0" w:after="0"/>
        <w:ind w:firstLine="600"/>
        <w:jc w:val="both"/>
        <w:rPr/>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pStyle w:val="Normal"/>
        <w:spacing w:lineRule="exact" w:line="264" w:before="0" w:after="0"/>
        <w:ind w:firstLine="600"/>
        <w:jc w:val="both"/>
        <w:rPr/>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pStyle w:val="Normal"/>
        <w:spacing w:lineRule="exact" w:line="264" w:before="0" w:after="0"/>
        <w:ind w:firstLine="600"/>
        <w:jc w:val="both"/>
        <w:rPr/>
      </w:pPr>
      <w:r>
        <w:rPr>
          <w:rFonts w:ascii="Times New Roman" w:hAnsi="Times New Roman"/>
          <w:b w:val="false"/>
          <w:i w:val="false"/>
          <w:color w:val="000000"/>
          <w:sz w:val="28"/>
        </w:rPr>
        <w:t>развивать креативное мышление при решении жизненных проблем.</w:t>
      </w:r>
    </w:p>
    <w:p>
      <w:pPr>
        <w:pStyle w:val="Normal"/>
        <w:spacing w:lineRule="exact" w:line="264" w:before="0" w:after="0"/>
        <w:ind w:left="120" w:hanging="0"/>
        <w:jc w:val="both"/>
        <w:rPr/>
      </w:pPr>
      <w:r>
        <w:rPr>
          <w:rFonts w:ascii="Times New Roman" w:hAnsi="Times New Roman"/>
          <w:b/>
          <w:i w:val="false"/>
          <w:color w:val="000000"/>
          <w:sz w:val="28"/>
        </w:rPr>
        <w:t xml:space="preserve"> </w:t>
      </w: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pStyle w:val="Normal"/>
        <w:spacing w:lineRule="exact" w:line="264" w:before="0" w:after="0"/>
        <w:ind w:firstLine="600"/>
        <w:jc w:val="both"/>
        <w:rPr/>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pStyle w:val="Normal"/>
        <w:spacing w:lineRule="exact" w:line="264" w:before="0" w:after="0"/>
        <w:ind w:firstLine="600"/>
        <w:jc w:val="both"/>
        <w:rPr/>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pStyle w:val="Normal"/>
        <w:spacing w:lineRule="exact" w:line="264" w:before="0" w:after="0"/>
        <w:ind w:firstLine="600"/>
        <w:jc w:val="both"/>
        <w:rPr/>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spacing w:lineRule="exact" w:line="264" w:before="0" w:after="0"/>
        <w:ind w:firstLine="60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pStyle w:val="Normal"/>
        <w:spacing w:lineRule="exact" w:line="264" w:before="0" w:after="0"/>
        <w:ind w:firstLine="600"/>
        <w:jc w:val="both"/>
        <w:rPr/>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коммуникативными действиями:</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pStyle w:val="Normal"/>
        <w:spacing w:lineRule="exact" w:line="264" w:before="0" w:after="0"/>
        <w:ind w:firstLine="600"/>
        <w:jc w:val="both"/>
        <w:rPr/>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pStyle w:val="Normal"/>
        <w:spacing w:lineRule="exact" w:line="264" w:before="0" w:after="0"/>
        <w:ind w:firstLine="600"/>
        <w:jc w:val="both"/>
        <w:rPr/>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spacing w:lineRule="exact" w:line="264" w:before="0" w:after="0"/>
        <w:ind w:firstLine="60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регулятивными действиями:</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pStyle w:val="Normal"/>
        <w:spacing w:lineRule="exact" w:line="264" w:before="0" w:after="0"/>
        <w:ind w:firstLine="600"/>
        <w:jc w:val="both"/>
        <w:rPr/>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w:t>
      </w:r>
    </w:p>
    <w:p>
      <w:pPr>
        <w:pStyle w:val="Normal"/>
        <w:spacing w:lineRule="exact" w:line="264" w:before="0" w:after="0"/>
        <w:ind w:firstLine="60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spacing w:lineRule="exact" w:line="264" w:before="0" w:after="0"/>
        <w:ind w:firstLine="60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spacing w:lineRule="exact" w:line="264" w:before="0" w:after="0"/>
        <w:ind w:firstLine="600"/>
        <w:jc w:val="both"/>
        <w:rPr/>
      </w:pPr>
      <w:r>
        <w:rPr>
          <w:rFonts w:ascii="Times New Roman" w:hAnsi="Times New Roman"/>
          <w:b w:val="false"/>
          <w:i w:val="false"/>
          <w:color w:val="000000"/>
          <w:sz w:val="28"/>
        </w:rPr>
        <w:t>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
        <w:spacing w:lineRule="exact" w:line="264" w:before="0" w:after="0"/>
        <w:ind w:firstLine="600"/>
        <w:jc w:val="both"/>
        <w:rPr/>
      </w:pPr>
      <w:r>
        <w:rPr>
          <w:rFonts w:ascii="Times New Roman" w:hAnsi="Times New Roman"/>
          <w:b w:val="false"/>
          <w:i w:val="false"/>
          <w:color w:val="000000"/>
          <w:sz w:val="28"/>
        </w:rPr>
        <w:t>уметь оценивать риски и своевременно принимать решения по их снижению;</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и право других на ошибки;</w:t>
      </w:r>
    </w:p>
    <w:p>
      <w:pPr>
        <w:pStyle w:val="Normal"/>
        <w:spacing w:lineRule="exact" w:line="264" w:before="0" w:after="0"/>
        <w:ind w:firstLine="60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before="0" w:after="0"/>
        <w:ind w:left="120" w:hanging="0"/>
        <w:jc w:val="left"/>
        <w:rPr/>
      </w:pPr>
      <w:r>
        <w:rPr/>
      </w:r>
    </w:p>
    <w:p>
      <w:pPr>
        <w:pStyle w:val="Normal"/>
        <w:spacing w:before="0" w:after="0"/>
        <w:ind w:left="120" w:hanging="0"/>
        <w:jc w:val="left"/>
        <w:rPr/>
      </w:pPr>
      <w:bookmarkStart w:id="5" w:name="_Toc134720971"/>
      <w:bookmarkStart w:id="6" w:name="_Toc138318760"/>
      <w:bookmarkEnd w:id="5"/>
      <w:bookmarkEnd w:id="6"/>
      <w:r>
        <w:rPr>
          <w:rFonts w:ascii="Times New Roman" w:hAnsi="Times New Roman"/>
          <w:b/>
          <w:i w:val="false"/>
          <w:color w:val="000000"/>
          <w:sz w:val="28"/>
        </w:rPr>
        <w:t>ПРЕДМЕТНЫЕ РЕЗУЛЬТАТЫ</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
        <w:spacing w:lineRule="exact" w:line="264" w:before="0" w:after="0"/>
        <w:ind w:firstLine="600"/>
        <w:jc w:val="both"/>
        <w:rPr/>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pStyle w:val="Normal"/>
        <w:spacing w:lineRule="exact" w:line="264" w:before="0" w:after="0"/>
        <w:ind w:firstLine="600"/>
        <w:jc w:val="both"/>
        <w:rPr/>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pStyle w:val="Normal"/>
        <w:spacing w:lineRule="exact" w:line="264" w:before="0" w:after="0"/>
        <w:ind w:firstLine="600"/>
        <w:jc w:val="both"/>
        <w:rPr/>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pStyle w:val="Normal"/>
        <w:spacing w:lineRule="exact" w:line="264" w:before="0" w:after="0"/>
        <w:ind w:firstLine="600"/>
        <w:jc w:val="both"/>
        <w:rPr/>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pStyle w:val="Normal"/>
        <w:spacing w:lineRule="exact" w:line="264" w:before="0" w:after="0"/>
        <w:ind w:firstLine="600"/>
        <w:jc w:val="both"/>
        <w:rPr/>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
        <w:spacing w:lineRule="exact" w:line="264" w:before="0" w:after="0"/>
        <w:ind w:firstLine="600"/>
        <w:jc w:val="both"/>
        <w:rPr/>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pStyle w:val="Normal"/>
        <w:spacing w:lineRule="exact" w:line="264" w:before="0" w:after="0"/>
        <w:ind w:firstLine="600"/>
        <w:jc w:val="both"/>
        <w:rPr/>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pPr>
        <w:pStyle w:val="Normal"/>
        <w:spacing w:lineRule="exact" w:line="264" w:before="0" w:after="0"/>
        <w:ind w:firstLine="600"/>
        <w:jc w:val="both"/>
        <w:rPr/>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pStyle w:val="Normal"/>
        <w:spacing w:lineRule="exact" w:line="264" w:before="0" w:after="0"/>
        <w:ind w:firstLine="600"/>
        <w:jc w:val="both"/>
        <w:rPr/>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bookmarkStart w:id="7" w:name="block-111379351"/>
      <w:bookmarkStart w:id="8" w:name="block-11137935"/>
      <w:bookmarkEnd w:id="7"/>
      <w:bookmarkEnd w:id="8"/>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7"/>
        <w:gridCol w:w="3735"/>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2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3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как наука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https://m.edsoo.ru/7f41c292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Живые системы и их организация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Химический состав и строение клетки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клетки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индивидуальное развитие организмов</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Наследственность и изменчивость организмов</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Селекция организмов. Основы биотехнологии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3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708"/>
        <w:gridCol w:w="2240"/>
        <w:gridCol w:w="1476"/>
        <w:gridCol w:w="2522"/>
        <w:gridCol w:w="2640"/>
        <w:gridCol w:w="4007"/>
      </w:tblGrid>
      <w:tr>
        <w:trPr>
          <w:trHeight w:val="144" w:hRule="atLeast"/>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2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400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2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Эволюционная биология</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4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https://m.edsoo.ru/7f41cc74</w:t>
              </w:r>
            </w:hyperlink>
          </w:p>
        </w:tc>
      </w:tr>
      <w:tr>
        <w:trPr>
          <w:trHeight w:val="144" w:hRule="atLeast"/>
        </w:trPr>
        <w:tc>
          <w:tcPr>
            <w:tcW w:w="7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2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и развитие жизни на Земле</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4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144" w:hRule="atLeast"/>
        </w:trPr>
        <w:tc>
          <w:tcPr>
            <w:tcW w:w="7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2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и окружающая среда</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4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144" w:hRule="atLeast"/>
        </w:trPr>
        <w:tc>
          <w:tcPr>
            <w:tcW w:w="7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2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Сообщества и экологические системы</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144" w:hRule="atLeast"/>
        </w:trPr>
        <w:tc>
          <w:tcPr>
            <w:tcW w:w="7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2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144" w:hRule="atLeast"/>
        </w:trPr>
        <w:tc>
          <w:tcPr>
            <w:tcW w:w="29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7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40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9" w:name="block-11137929"/>
      <w:bookmarkStart w:id="10" w:name="block-11137929"/>
      <w:bookmarkEnd w:id="10"/>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в системе наук</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7">
              <w:r>
                <w:rPr>
                  <w:rFonts w:ascii="Times New Roman" w:hAnsi="Times New Roman"/>
                  <w:b w:val="false"/>
                  <w:i w:val="false"/>
                  <w:color w:val="0000FF"/>
                  <w:sz w:val="22"/>
                  <w:u w:val="single"/>
                </w:rPr>
                <w:t>https://m.edsoo.ru/863e632a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https://m.edsoo.ru/863e6122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Биологические системы, процессы и их изучение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https://m.edsoo.ru/863e6564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Химический состав клетки. Вода и минеральные соли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https://m.edsoo.ru/863e674e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Белки. Состав и строение белков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https://m.edsoo.ru/863e6b72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Углеводы. Липиды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https://m.edsoo.ru/863e6870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Нуклеиновые кислоты. АТФ</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https://m.edsoo.ru/863e6d5c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и методы изучения клетки. Клеточная теория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https://m.edsoo.ru/863e6e88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Клетка как целостная живая система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7">
              <w:r>
                <w:rPr>
                  <w:rFonts w:ascii="Times New Roman" w:hAnsi="Times New Roman"/>
                  <w:b w:val="false"/>
                  <w:i w:val="false"/>
                  <w:color w:val="0000FF"/>
                  <w:sz w:val="22"/>
                  <w:u w:val="single"/>
                </w:rPr>
                <w:t>https://m.edsoo.ru/863e716c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или метаболизм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https://m.edsoo.ru/863e766c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Фотосинтез. Хемосинтез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https://m.edsoo.ru/863e7c98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Энергетический обмен</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https://m.edsoo.ru/863e7aae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https://m.edsoo.ru/863e7dc4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Биосинтез белка. Реакция матричного синтеза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https://m.edsoo.ru/863e796e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Трансляция — биосинтез белка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https://m.edsoo.ru/863e796e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Неклеточные формы жизни — вирусы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https://m.edsoo.ru/863e7540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размножения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6">
              <w:r>
                <w:rPr>
                  <w:rFonts w:ascii="Times New Roman" w:hAnsi="Times New Roman"/>
                  <w:b w:val="false"/>
                  <w:i w:val="false"/>
                  <w:color w:val="0000FF"/>
                  <w:sz w:val="22"/>
                  <w:u w:val="single"/>
                </w:rPr>
                <w:t>https://m.edsoo.ru/863e831e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Мейоз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https://m.edsoo.ru/863e7f4a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https://m.edsoo.ru/863e81b6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Индивидуальное развитие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https://m.edsoo.ru/863e8436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Генетика — наука о наследственности и изменчивости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https://m.edsoo.ru/863e86f2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https://m.edsoo.ru/863e8878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https://m.edsoo.ru/863e89a4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https://m.edsoo.ru/863e8c60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Генетика пола. Наследование признаков, сцепленных с полом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https://m.edsoo.ru/863e8efe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Генетика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https://m.edsoo.ru/863e8d78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Селекция как наука и процесс</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https://m.edsoo.ru/863e9214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 достижения селекции растений и животных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Биотехнология как отрасль производства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https://m.edsoo.ru/863e9336</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Эволюция и методы её изучения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https://m.edsoo.ru/863ea20e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развития представлений об эволюции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https://m.edsoo.ru/863e9570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Микроэволюция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https://m.edsoo.ru/863e9c1e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https://m.edsoo.ru/863e99c6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Движущие силы (элементарные факторы) эволюции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Естественный отбор и его формы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https://m.edsoo.ru/863e9ed0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https://m.edsoo.ru/863e9fde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Направления и пути макроэволюции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https://m.edsoo.ru/863e9c1e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Необратимость эволюции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жизни на Земле и методы её изучения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Гипотезы происхождения жизни на Земле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https://m.edsoo.ru/863ea5a6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жизни на Земле по эрам и периодам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https://m.edsoo.ru/863ea6be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https://m.edsoo.ru/863ea8bc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Современная система органического мира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https://m.edsoo.ru/863ea48e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Эволюция человека (антропогенез)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https://m.edsoo.ru/863eac2c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Движущие силы (факторы) антропогенеза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https://m.edsoo.ru/863ead44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стадии эволюции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Человеческие расы и природные адаптации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https://m.edsoo.ru/863eaea2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по теме «Возникновение и развитие жизни на Земле»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Экология как наука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Среды обитания и экологические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https://m.edsoo.ru/863eafec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https://m.edsoo.ru/863eb10e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Биотические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https://m.edsoo.ru/863eb348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Сообщества организмов — биоценоз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https://m.edsoo.ru/863eb46a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Экологические системы (экосистемы)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https://m.edsoo.ru/863eb5fa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экосистемы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Антропогенные экосистемы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Биосфера — глобальная экосистема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https://m.edsoo.ru/863ebb5e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существования биосферы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https://m.edsoo.ru/863ebd16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Человечество в биосфере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Сосуществование природы и человечества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https://m.edsoo.ru/863eba1e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темы «Сообщества и экологические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1" w:name="block-11137932"/>
      <w:bookmarkStart w:id="12" w:name="block-11137932"/>
      <w:bookmarkEnd w:id="12"/>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bookmarkStart w:id="13" w:name="block-111379331"/>
      <w:bookmarkStart w:id="14" w:name="block-11137933"/>
      <w:bookmarkEnd w:id="13"/>
      <w:bookmarkEnd w:id="14"/>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m.edsoo.ru/7f41c292" TargetMode="External"/><Relationship Id="rId4" Type="http://schemas.openxmlformats.org/officeDocument/2006/relationships/hyperlink" Target="https://m.edsoo.ru/7f41c292" TargetMode="External"/><Relationship Id="rId5" Type="http://schemas.openxmlformats.org/officeDocument/2006/relationships/hyperlink" Target="https://m.edsoo.ru/7f41c292" TargetMode="External"/><Relationship Id="rId6" Type="http://schemas.openxmlformats.org/officeDocument/2006/relationships/hyperlink" Target="https://m.edsoo.ru/7f41c292" TargetMode="External"/><Relationship Id="rId7" Type="http://schemas.openxmlformats.org/officeDocument/2006/relationships/hyperlink" Target="https://m.edsoo.ru/7f41c292" TargetMode="External"/><Relationship Id="rId8" Type="http://schemas.openxmlformats.org/officeDocument/2006/relationships/hyperlink" Target="https://m.edsoo.ru/7f41c292" TargetMode="External"/><Relationship Id="rId9" Type="http://schemas.openxmlformats.org/officeDocument/2006/relationships/hyperlink" Target="https://m.edsoo.ru/7f41c292" TargetMode="External"/><Relationship Id="rId10" Type="http://schemas.openxmlformats.org/officeDocument/2006/relationships/hyperlink" Target="https://m.edsoo.ru/7f41c292" TargetMode="External"/><Relationship Id="rId11" Type="http://schemas.openxmlformats.org/officeDocument/2006/relationships/hyperlink" Target="https://m.edsoo.ru/7f41cc74" TargetMode="External"/><Relationship Id="rId12" Type="http://schemas.openxmlformats.org/officeDocument/2006/relationships/hyperlink" Target="https://m.edsoo.ru/7f41cc74" TargetMode="External"/><Relationship Id="rId13" Type="http://schemas.openxmlformats.org/officeDocument/2006/relationships/hyperlink" Target="https://m.edsoo.ru/7f41cc74" TargetMode="External"/><Relationship Id="rId14" Type="http://schemas.openxmlformats.org/officeDocument/2006/relationships/hyperlink" Target="https://m.edsoo.ru/7f41cc74" TargetMode="External"/><Relationship Id="rId15" Type="http://schemas.openxmlformats.org/officeDocument/2006/relationships/hyperlink" Target="https://m.edsoo.ru/7f41cc74" TargetMode="External"/><Relationship Id="rId16" Type="http://schemas.openxmlformats.org/officeDocument/2006/relationships/hyperlink" Target="https://m.edsoo.ru/863e6122" TargetMode="External"/><Relationship Id="rId17" Type="http://schemas.openxmlformats.org/officeDocument/2006/relationships/hyperlink" Target="https://m.edsoo.ru/863e632a" TargetMode="External"/><Relationship Id="rId18" Type="http://schemas.openxmlformats.org/officeDocument/2006/relationships/hyperlink" Target="https://m.edsoo.ru/863e6122" TargetMode="External"/><Relationship Id="rId19" Type="http://schemas.openxmlformats.org/officeDocument/2006/relationships/hyperlink" Target="https://m.edsoo.ru/863e6564" TargetMode="External"/><Relationship Id="rId20" Type="http://schemas.openxmlformats.org/officeDocument/2006/relationships/hyperlink" Target="https://m.edsoo.ru/863e674e" TargetMode="External"/><Relationship Id="rId21" Type="http://schemas.openxmlformats.org/officeDocument/2006/relationships/hyperlink" Target="https://m.edsoo.ru/863e6b72" TargetMode="External"/><Relationship Id="rId22" Type="http://schemas.openxmlformats.org/officeDocument/2006/relationships/hyperlink" Target="https://m.edsoo.ru/863e6b72" TargetMode="External"/><Relationship Id="rId23" Type="http://schemas.openxmlformats.org/officeDocument/2006/relationships/hyperlink" Target="https://m.edsoo.ru/863e6870" TargetMode="External"/><Relationship Id="rId24" Type="http://schemas.openxmlformats.org/officeDocument/2006/relationships/hyperlink" Target="https://m.edsoo.ru/863e6d5c" TargetMode="External"/><Relationship Id="rId25" Type="http://schemas.openxmlformats.org/officeDocument/2006/relationships/hyperlink" Target="https://m.edsoo.ru/863e6e88" TargetMode="External"/><Relationship Id="rId26" Type="http://schemas.openxmlformats.org/officeDocument/2006/relationships/hyperlink" Target="https://m.edsoo.ru/863e6ff0" TargetMode="External"/><Relationship Id="rId27" Type="http://schemas.openxmlformats.org/officeDocument/2006/relationships/hyperlink" Target="https://m.edsoo.ru/863e716c" TargetMode="External"/><Relationship Id="rId28" Type="http://schemas.openxmlformats.org/officeDocument/2006/relationships/hyperlink" Target="https://m.edsoo.ru/863e766c" TargetMode="External"/><Relationship Id="rId29" Type="http://schemas.openxmlformats.org/officeDocument/2006/relationships/hyperlink" Target="https://m.edsoo.ru/863e7c98" TargetMode="External"/><Relationship Id="rId30" Type="http://schemas.openxmlformats.org/officeDocument/2006/relationships/hyperlink" Target="https://m.edsoo.ru/863e7aae" TargetMode="External"/><Relationship Id="rId31" Type="http://schemas.openxmlformats.org/officeDocument/2006/relationships/hyperlink" Target="https://m.edsoo.ru/863e7dc4" TargetMode="External"/><Relationship Id="rId32" Type="http://schemas.openxmlformats.org/officeDocument/2006/relationships/hyperlink" Target="https://m.edsoo.ru/863e796e" TargetMode="External"/><Relationship Id="rId33" Type="http://schemas.openxmlformats.org/officeDocument/2006/relationships/hyperlink" Target="https://m.edsoo.ru/863e796e" TargetMode="External"/><Relationship Id="rId34" Type="http://schemas.openxmlformats.org/officeDocument/2006/relationships/hyperlink" Target="https://m.edsoo.ru/863e7540" TargetMode="External"/><Relationship Id="rId35" Type="http://schemas.openxmlformats.org/officeDocument/2006/relationships/hyperlink" Target="https://m.edsoo.ru/863e81b6" TargetMode="External"/><Relationship Id="rId36" Type="http://schemas.openxmlformats.org/officeDocument/2006/relationships/hyperlink" Target="https://m.edsoo.ru/863e831e" TargetMode="External"/><Relationship Id="rId37" Type="http://schemas.openxmlformats.org/officeDocument/2006/relationships/hyperlink" Target="https://m.edsoo.ru/863e7f4a" TargetMode="External"/><Relationship Id="rId38" Type="http://schemas.openxmlformats.org/officeDocument/2006/relationships/hyperlink" Target="https://m.edsoo.ru/863e81b6" TargetMode="External"/><Relationship Id="rId39" Type="http://schemas.openxmlformats.org/officeDocument/2006/relationships/hyperlink" Target="https://m.edsoo.ru/863e8436" TargetMode="External"/><Relationship Id="rId40" Type="http://schemas.openxmlformats.org/officeDocument/2006/relationships/hyperlink" Target="https://m.edsoo.ru/863e86f2" TargetMode="External"/><Relationship Id="rId41" Type="http://schemas.openxmlformats.org/officeDocument/2006/relationships/hyperlink" Target="https://m.edsoo.ru/863e8878" TargetMode="External"/><Relationship Id="rId42" Type="http://schemas.openxmlformats.org/officeDocument/2006/relationships/hyperlink" Target="https://m.edsoo.ru/863e89a4" TargetMode="External"/><Relationship Id="rId43" Type="http://schemas.openxmlformats.org/officeDocument/2006/relationships/hyperlink" Target="https://m.edsoo.ru/863e8c60" TargetMode="External"/><Relationship Id="rId44" Type="http://schemas.openxmlformats.org/officeDocument/2006/relationships/hyperlink" Target="https://m.edsoo.ru/863e8c60" TargetMode="External"/><Relationship Id="rId45" Type="http://schemas.openxmlformats.org/officeDocument/2006/relationships/hyperlink" Target="https://m.edsoo.ru/863e8efe" TargetMode="External"/><Relationship Id="rId46" Type="http://schemas.openxmlformats.org/officeDocument/2006/relationships/hyperlink" Target="https://m.edsoo.ru/863e8efe" TargetMode="External"/><Relationship Id="rId47" Type="http://schemas.openxmlformats.org/officeDocument/2006/relationships/hyperlink" Target="https://m.edsoo.ru/863e8d78" TargetMode="External"/><Relationship Id="rId48" Type="http://schemas.openxmlformats.org/officeDocument/2006/relationships/hyperlink" Target="https://m.edsoo.ru/863e9214" TargetMode="External"/><Relationship Id="rId49" Type="http://schemas.openxmlformats.org/officeDocument/2006/relationships/hyperlink" Target="https://m.edsoo.ru/863e9214" TargetMode="External"/><Relationship Id="rId50" Type="http://schemas.openxmlformats.org/officeDocument/2006/relationships/hyperlink" Target="https://m.edsoo.ru/863e9336" TargetMode="External"/><Relationship Id="rId51" Type="http://schemas.openxmlformats.org/officeDocument/2006/relationships/hyperlink" Target="https://m.edsoo.ru/863ea20e" TargetMode="External"/><Relationship Id="rId52" Type="http://schemas.openxmlformats.org/officeDocument/2006/relationships/hyperlink" Target="https://m.edsoo.ru/863e9570" TargetMode="External"/><Relationship Id="rId53" Type="http://schemas.openxmlformats.org/officeDocument/2006/relationships/hyperlink" Target="https://m.edsoo.ru/863e9c1e" TargetMode="External"/><Relationship Id="rId54" Type="http://schemas.openxmlformats.org/officeDocument/2006/relationships/hyperlink" Target="https://m.edsoo.ru/863e99c6" TargetMode="External"/><Relationship Id="rId55" Type="http://schemas.openxmlformats.org/officeDocument/2006/relationships/hyperlink" Target="https://m.edsoo.ru/863e9da4" TargetMode="External"/><Relationship Id="rId56" Type="http://schemas.openxmlformats.org/officeDocument/2006/relationships/hyperlink" Target="https://m.edsoo.ru/863e9ed0" TargetMode="External"/><Relationship Id="rId57" Type="http://schemas.openxmlformats.org/officeDocument/2006/relationships/hyperlink" Target="https://m.edsoo.ru/863e9fde" TargetMode="External"/><Relationship Id="rId58" Type="http://schemas.openxmlformats.org/officeDocument/2006/relationships/hyperlink" Target="https://m.edsoo.ru/863e9c1e" TargetMode="External"/><Relationship Id="rId59" Type="http://schemas.openxmlformats.org/officeDocument/2006/relationships/hyperlink" Target="https://m.edsoo.ru/863ea5a6" TargetMode="External"/><Relationship Id="rId60" Type="http://schemas.openxmlformats.org/officeDocument/2006/relationships/hyperlink" Target="https://m.edsoo.ru/863ea6be" TargetMode="External"/><Relationship Id="rId61" Type="http://schemas.openxmlformats.org/officeDocument/2006/relationships/hyperlink" Target="https://m.edsoo.ru/863ea8bc" TargetMode="External"/><Relationship Id="rId62" Type="http://schemas.openxmlformats.org/officeDocument/2006/relationships/hyperlink" Target="https://m.edsoo.ru/863ea48e" TargetMode="External"/><Relationship Id="rId63" Type="http://schemas.openxmlformats.org/officeDocument/2006/relationships/hyperlink" Target="https://m.edsoo.ru/863eac2c" TargetMode="External"/><Relationship Id="rId64" Type="http://schemas.openxmlformats.org/officeDocument/2006/relationships/hyperlink" Target="https://m.edsoo.ru/863ead44" TargetMode="External"/><Relationship Id="rId65" Type="http://schemas.openxmlformats.org/officeDocument/2006/relationships/hyperlink" Target="https://m.edsoo.ru/863eaea2" TargetMode="External"/><Relationship Id="rId66" Type="http://schemas.openxmlformats.org/officeDocument/2006/relationships/hyperlink" Target="https://m.edsoo.ru/863eafec" TargetMode="External"/><Relationship Id="rId67" Type="http://schemas.openxmlformats.org/officeDocument/2006/relationships/hyperlink" Target="https://m.edsoo.ru/863eb10e" TargetMode="External"/><Relationship Id="rId68" Type="http://schemas.openxmlformats.org/officeDocument/2006/relationships/hyperlink" Target="https://m.edsoo.ru/863eb348" TargetMode="External"/><Relationship Id="rId69" Type="http://schemas.openxmlformats.org/officeDocument/2006/relationships/hyperlink" Target="https://m.edsoo.ru/863eb46a" TargetMode="External"/><Relationship Id="rId70" Type="http://schemas.openxmlformats.org/officeDocument/2006/relationships/hyperlink" Target="https://m.edsoo.ru/863eb46a" TargetMode="External"/><Relationship Id="rId71" Type="http://schemas.openxmlformats.org/officeDocument/2006/relationships/hyperlink" Target="https://m.edsoo.ru/863eb5fa" TargetMode="External"/><Relationship Id="rId72" Type="http://schemas.openxmlformats.org/officeDocument/2006/relationships/hyperlink" Target="https://m.edsoo.ru/863ebb5e" TargetMode="External"/><Relationship Id="rId73" Type="http://schemas.openxmlformats.org/officeDocument/2006/relationships/hyperlink" Target="https://m.edsoo.ru/863ebd16" TargetMode="External"/><Relationship Id="rId74" Type="http://schemas.openxmlformats.org/officeDocument/2006/relationships/hyperlink" Target="https://m.edsoo.ru/863eba1e" TargetMode="External"/><Relationship Id="rId75" Type="http://schemas.openxmlformats.org/officeDocument/2006/relationships/fontTable" Target="fontTable.xml"/><Relationship Id="rId7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LibreOffice/7.2.2.2$Windows_X86_64 LibreOffice_project/02b2acce88a210515b4a5bb2e46cbfb63fe97d56</Application>
  <AppVersion>15.0000</AppVersion>
  <Pages>41</Pages>
  <Words>7237</Words>
  <Characters>57258</Characters>
  <CharactersWithSpaces>63949</CharactersWithSpaces>
  <Paragraphs>724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2023-09-14T08:55:50Z</cp:lastPrinted>
  <dcterms:modified xsi:type="dcterms:W3CDTF">2023-09-21T10:34:54Z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